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0B" w:rsidRPr="003F51A6" w:rsidRDefault="0021430B" w:rsidP="00643A94">
      <w:pPr>
        <w:pStyle w:val="SenderAddress"/>
      </w:pPr>
      <w:r w:rsidRPr="003F51A6">
        <w:fldChar w:fldCharType="begin"/>
      </w:r>
      <w:r w:rsidRPr="003F51A6">
        <w:instrText>MACROBUTTON DoFieldClick [Your Name]</w:instrText>
      </w:r>
      <w:r w:rsidRPr="003F51A6">
        <w:fldChar w:fldCharType="end"/>
      </w:r>
      <w:bookmarkStart w:id="0" w:name="_GoBack"/>
      <w:bookmarkEnd w:id="0"/>
    </w:p>
    <w:p w:rsidR="00FD5F91" w:rsidRPr="003F51A6" w:rsidRDefault="00FD5F91" w:rsidP="00643A94">
      <w:pPr>
        <w:pStyle w:val="SenderAddress"/>
      </w:pPr>
      <w:r w:rsidRPr="003F51A6">
        <w:fldChar w:fldCharType="begin"/>
      </w:r>
      <w:r w:rsidRPr="003F51A6">
        <w:instrText>MACROBUTTON  DoFieldClick [</w:instrText>
      </w:r>
      <w:r w:rsidR="001C3B37" w:rsidRPr="003F51A6">
        <w:instrText>S</w:instrText>
      </w:r>
      <w:r w:rsidRPr="003F51A6">
        <w:instrText xml:space="preserve">treet </w:instrText>
      </w:r>
      <w:r w:rsidR="001C3B37" w:rsidRPr="003F51A6">
        <w:instrText>A</w:instrText>
      </w:r>
      <w:r w:rsidRPr="003F51A6">
        <w:instrText>ddress]</w:instrText>
      </w:r>
      <w:r w:rsidRPr="003F51A6">
        <w:fldChar w:fldCharType="end"/>
      </w:r>
    </w:p>
    <w:p w:rsidR="00BD0BBB" w:rsidRDefault="002C4501" w:rsidP="002C4501">
      <w:pPr>
        <w:pStyle w:val="SenderAddress"/>
      </w:pPr>
      <w:r>
        <w:t>[City, Province]</w:t>
      </w:r>
    </w:p>
    <w:p w:rsidR="002C4501" w:rsidRDefault="002C4501" w:rsidP="002C4501">
      <w:pPr>
        <w:pStyle w:val="SenderAddress"/>
      </w:pPr>
      <w:r>
        <w:t>[Postal Code]</w:t>
      </w:r>
    </w:p>
    <w:p w:rsidR="002C4501" w:rsidRDefault="002C4501" w:rsidP="002C4501">
      <w:pPr>
        <w:pStyle w:val="SenderAddress"/>
      </w:pPr>
      <w:r>
        <w:t>[Phone Number]</w:t>
      </w:r>
    </w:p>
    <w:p w:rsidR="002C4501" w:rsidRDefault="002C4501" w:rsidP="002C4501">
      <w:pPr>
        <w:pStyle w:val="SenderAddress"/>
      </w:pPr>
    </w:p>
    <w:p w:rsidR="002C4501" w:rsidRDefault="002C4501" w:rsidP="002C4501">
      <w:pPr>
        <w:pStyle w:val="SenderAddress"/>
      </w:pPr>
    </w:p>
    <w:p w:rsidR="002C4501" w:rsidRDefault="002C4501" w:rsidP="002C4501">
      <w:pPr>
        <w:pStyle w:val="SenderAddress"/>
      </w:pPr>
      <w:r>
        <w:t>[Date]</w:t>
      </w:r>
    </w:p>
    <w:p w:rsidR="002C4501" w:rsidRDefault="002C4501" w:rsidP="002C4501">
      <w:pPr>
        <w:pStyle w:val="SenderAddress"/>
      </w:pPr>
    </w:p>
    <w:p w:rsidR="002C4501" w:rsidRPr="00BD0BBB" w:rsidRDefault="002C4501" w:rsidP="002C4501">
      <w:pPr>
        <w:pStyle w:val="SenderAddress"/>
      </w:pPr>
    </w:p>
    <w:p w:rsidR="00FD5F91" w:rsidRDefault="002C4501" w:rsidP="00FD5F91">
      <w:pPr>
        <w:pStyle w:val="RecipientAddress"/>
      </w:pPr>
      <w:r>
        <w:t>[Editor Name]</w:t>
      </w:r>
    </w:p>
    <w:p w:rsidR="009A462A" w:rsidRPr="00D67217" w:rsidRDefault="002C4501" w:rsidP="009A462A">
      <w:pPr>
        <w:pStyle w:val="RecipientAddress"/>
      </w:pPr>
      <w:r>
        <w:t>[Name of Newspaper]</w:t>
      </w:r>
    </w:p>
    <w:p w:rsidR="00FD5F91" w:rsidRPr="003F51A6" w:rsidRDefault="00FD5F91" w:rsidP="00FD5F91">
      <w:pPr>
        <w:pStyle w:val="RecipientAddress"/>
      </w:pPr>
      <w:r w:rsidRPr="003F51A6">
        <w:fldChar w:fldCharType="begin"/>
      </w:r>
      <w:r w:rsidRPr="003F51A6">
        <w:instrText xml:space="preserve">MACROBUTTON  DoFieldClick [Street </w:instrText>
      </w:r>
      <w:r w:rsidR="001C3B37" w:rsidRPr="003F51A6">
        <w:instrText>A</w:instrText>
      </w:r>
      <w:r w:rsidRPr="003F51A6">
        <w:instrText>ddress]</w:instrText>
      </w:r>
      <w:r w:rsidRPr="003F51A6">
        <w:fldChar w:fldCharType="end"/>
      </w:r>
    </w:p>
    <w:p w:rsidR="00FD5F91" w:rsidRDefault="002C4501" w:rsidP="00FD5F91">
      <w:pPr>
        <w:pStyle w:val="RecipientAddress"/>
      </w:pPr>
      <w:r>
        <w:t>[City, Province]</w:t>
      </w:r>
    </w:p>
    <w:p w:rsidR="002C4501" w:rsidRDefault="002C4501" w:rsidP="00FD5F91">
      <w:pPr>
        <w:pStyle w:val="RecipientAddress"/>
      </w:pPr>
      <w:r>
        <w:t>[Postal Code]</w:t>
      </w:r>
    </w:p>
    <w:p w:rsidR="002C4501" w:rsidRDefault="002C4501" w:rsidP="00FD5F91">
      <w:pPr>
        <w:pStyle w:val="RecipientAddress"/>
      </w:pPr>
    </w:p>
    <w:p w:rsidR="002C4501" w:rsidRDefault="002C4501" w:rsidP="00FD5F91">
      <w:pPr>
        <w:pStyle w:val="RecipientAddress"/>
      </w:pPr>
      <w:r>
        <w:t>Re: [Title of article you are responding to]</w:t>
      </w:r>
    </w:p>
    <w:p w:rsidR="00D27A70" w:rsidRDefault="00D27A70" w:rsidP="00852CDA">
      <w:pPr>
        <w:pStyle w:val="Salutation"/>
      </w:pPr>
      <w:r>
        <w:t>Dear</w:t>
      </w:r>
      <w:r w:rsidR="000832B8">
        <w:t xml:space="preserve"> </w:t>
      </w:r>
      <w:proofErr w:type="gramStart"/>
      <w:r w:rsidR="002C4501">
        <w:t>[ Ms</w:t>
      </w:r>
      <w:proofErr w:type="gramEnd"/>
      <w:r w:rsidR="002C4501">
        <w:t>./ M</w:t>
      </w:r>
      <w:r w:rsidR="000832B8">
        <w:t>r.  Editor’s last name</w:t>
      </w:r>
      <w:proofErr w:type="gramStart"/>
      <w:r w:rsidR="000832B8">
        <w:t xml:space="preserve">] </w:t>
      </w:r>
      <w:r>
        <w:t>:</w:t>
      </w:r>
      <w:proofErr w:type="gramEnd"/>
    </w:p>
    <w:p w:rsidR="000832B8" w:rsidRDefault="000832B8" w:rsidP="000832B8">
      <w:pPr>
        <w:pStyle w:val="Closing"/>
      </w:pPr>
      <w:r>
        <w:t>[Write your letter here.  Start by stating your viewpoint.]</w:t>
      </w:r>
    </w:p>
    <w:p w:rsidR="002C4501" w:rsidRDefault="002C4501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Default="000832B8" w:rsidP="002C4501"/>
    <w:p w:rsidR="000832B8" w:rsidRPr="002C4501" w:rsidRDefault="000832B8" w:rsidP="002C4501"/>
    <w:p w:rsidR="00FD5F91" w:rsidRDefault="00D27A70" w:rsidP="00FD5F91">
      <w:pPr>
        <w:pStyle w:val="Closing"/>
      </w:pPr>
      <w:r>
        <w:t>Sincerely,</w:t>
      </w:r>
    </w:p>
    <w:p w:rsidR="000832B8" w:rsidRDefault="000832B8" w:rsidP="00FD5F91">
      <w:pPr>
        <w:pStyle w:val="Closing"/>
      </w:pPr>
      <w:r>
        <w:t>[Leave this space blank for your signature]</w:t>
      </w:r>
    </w:p>
    <w:p w:rsidR="00FD5F91" w:rsidRDefault="000832B8" w:rsidP="00FD5F91">
      <w:pPr>
        <w:pStyle w:val="Signature"/>
      </w:pPr>
      <w:r>
        <w:t>[Type your first and last name]</w:t>
      </w:r>
    </w:p>
    <w:p w:rsidR="00341610" w:rsidRDefault="00341610" w:rsidP="00341610"/>
    <w:sectPr w:rsidR="00341610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386" w:rsidRDefault="000A5386">
      <w:r>
        <w:separator/>
      </w:r>
    </w:p>
  </w:endnote>
  <w:endnote w:type="continuationSeparator" w:id="0">
    <w:p w:rsidR="000A5386" w:rsidRDefault="000A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386" w:rsidRDefault="000A5386">
      <w:r>
        <w:separator/>
      </w:r>
    </w:p>
  </w:footnote>
  <w:footnote w:type="continuationSeparator" w:id="0">
    <w:p w:rsidR="000A5386" w:rsidRDefault="000A5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D64F8F">
      <w:rPr>
        <w:noProof/>
      </w:rPr>
      <w:t>March 5, 2013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8F"/>
    <w:rsid w:val="000832B8"/>
    <w:rsid w:val="000A5386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C4501"/>
    <w:rsid w:val="002F341B"/>
    <w:rsid w:val="00314FC5"/>
    <w:rsid w:val="00333A3F"/>
    <w:rsid w:val="00341610"/>
    <w:rsid w:val="003533F3"/>
    <w:rsid w:val="003A65CF"/>
    <w:rsid w:val="003F51A6"/>
    <w:rsid w:val="004029BF"/>
    <w:rsid w:val="00422D2C"/>
    <w:rsid w:val="00452DEA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465C9"/>
    <w:rsid w:val="00650B2F"/>
    <w:rsid w:val="006F02C2"/>
    <w:rsid w:val="007155DA"/>
    <w:rsid w:val="00715ED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D64F8F"/>
    <w:rsid w:val="00EA5EAF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_SUB\AppData\Roaming\Microsoft\Templates\Request%20for%20permission%20to%20reprint%20artic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Request for permission to reprint article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McGraw-Hill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JP_SUB</dc:creator>
  <cp:lastModifiedBy>JP_SUB</cp:lastModifiedBy>
  <cp:revision>2</cp:revision>
  <cp:lastPrinted>2002-01-24T23:21:00Z</cp:lastPrinted>
  <dcterms:created xsi:type="dcterms:W3CDTF">2013-03-05T17:58:00Z</dcterms:created>
  <dcterms:modified xsi:type="dcterms:W3CDTF">2013-03-05T17:58:00Z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TC010184251033</vt:lpwstr>
  </property>
</Properties>
</file>